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欧盟委员会国家援助投诉表（完整中英文对照）</w:t>
      </w:r>
    </w:p>
    <w:p>
      <w:pPr>
        <w:pStyle w:val="Heading2"/>
      </w:pPr>
      <w:r>
        <w:t>1. 投诉人信息 / Information regarding the complainant</w:t>
      </w:r>
    </w:p>
    <w:p>
      <w:r>
        <w:t>名* / First name*:</w:t>
        <w:br/>
        <w:t>姓* / Surname*:</w:t>
        <w:br/>
        <w:t>地址1* / Address line 1*:</w:t>
        <w:br/>
        <w:t>地址2 / Address line 2:</w:t>
        <w:br/>
        <w:t>城市* / Town/City*:</w:t>
        <w:br/>
        <w:t>州/省 / County/State/Province:</w:t>
        <w:br/>
        <w:t>邮编* / Postcode*:</w:t>
        <w:br/>
        <w:t>国家* / Country*:</w:t>
        <w:br/>
        <w:t>电话 / Telephone:</w:t>
        <w:br/>
        <w:t>手机 / Mobile:</w:t>
        <w:br/>
        <w:t>电子邮箱* / E-mail address*:</w:t>
      </w:r>
    </w:p>
    <w:p>
      <w:pPr>
        <w:pStyle w:val="Heading2"/>
      </w:pPr>
      <w:r>
        <w:t>2. 是否代表他人或公司投诉 / Submitting on behalf of somebody</w:t>
      </w:r>
    </w:p>
    <w:p>
      <w:r>
        <w:t>是否代表他人或公司提交投诉* / Are you submitting on behalf of somebody*:</w:t>
        <w:br/>
        <w:t>☐ 是 / Yes     ☐ 否 / No</w:t>
        <w:br/>
        <w:br/>
        <w:t>如是，请填写以下信息 / If yes, please provide:</w:t>
        <w:br/>
        <w:t>被代表人/公司名称* / Name of person or firm*:</w:t>
        <w:br/>
        <w:t>注册号 / Registration number:</w:t>
        <w:br/>
        <w:t>地址1* / Address line 1*:</w:t>
        <w:br/>
        <w:t>地址2 / Address line 2:</w:t>
        <w:br/>
        <w:t>城市* / Town/City*:</w:t>
        <w:br/>
        <w:t>州/省 / County/State/Province:</w:t>
        <w:br/>
        <w:t>邮编* / Postcode*:</w:t>
        <w:br/>
        <w:t>国家* / Country*:</w:t>
        <w:br/>
        <w:t>电话 / Telephone:</w:t>
        <w:br/>
        <w:t>电子邮箱* / E-mail address*:</w:t>
        <w:br/>
        <w:br/>
        <w:t>（请附授权证明 / Attach proof of authorisation）</w:t>
      </w:r>
    </w:p>
    <w:p>
      <w:pPr>
        <w:pStyle w:val="Heading2"/>
      </w:pPr>
      <w:r>
        <w:t>3. 投诉人身份说明 / Identity of the complainant</w:t>
      </w:r>
    </w:p>
    <w:p>
      <w:r>
        <w:t>请选择一项* / Please select one option*:</w:t>
        <w:br/>
        <w:t>☐ 竞争对手 / Competitor</w:t>
        <w:br/>
        <w:t>☐ 行业协会 / Trade association</w:t>
        <w:br/>
        <w:t>☐ 非政府组织 / NGO</w:t>
        <w:br/>
        <w:t>☐ 工会 / Trade union</w:t>
        <w:br/>
        <w:t>☐ 欧盟公民 / EU citizen</w:t>
        <w:br/>
        <w:t>☐ 其他 / Other:</w:t>
        <w:br/>
        <w:br/>
        <w:t>请说明该国家援助如何影响您或您所代表主体的竞争地位：</w:t>
        <w:br/>
        <w:t>Please explain how the alleged State aid affects your situation:</w:t>
      </w:r>
    </w:p>
    <w:p>
      <w:pPr>
        <w:pStyle w:val="Heading2"/>
      </w:pPr>
      <w:r>
        <w:t>4. 身份披露 / Identity disclosure</w:t>
      </w:r>
    </w:p>
    <w:p>
      <w:r>
        <w:t>是否允许披露身份* / May the Commission reveal your identity*:</w:t>
        <w:br/>
        <w:t>☐ 是 / Yes</w:t>
        <w:br/>
        <w:t>☐ 否 / No</w:t>
        <w:br/>
        <w:br/>
        <w:t>如否，请说明原因 / If not, specify reasons:</w:t>
      </w:r>
    </w:p>
    <w:p>
      <w:pPr>
        <w:pStyle w:val="Heading2"/>
      </w:pPr>
      <w:r>
        <w:t>5. 授予援助的成员国信息 / Member State granting the aid</w:t>
      </w:r>
    </w:p>
    <w:p>
      <w:r>
        <w:t>国家* / Country*:</w:t>
        <w:br/>
        <w:t>授予援助的机构（如已知） / Granting authority (if known):</w:t>
        <w:br/>
        <w:t>中央政府 / Central government:</w:t>
        <w:br/>
        <w:t>地区 / Region:</w:t>
        <w:br/>
        <w:t>其他 / Other:</w:t>
      </w:r>
    </w:p>
    <w:p>
      <w:pPr>
        <w:pStyle w:val="Heading2"/>
      </w:pPr>
      <w:r>
        <w:t>6. 涉嫌援助措施信息 / Information regarding the alleged aid</w:t>
      </w:r>
    </w:p>
    <w:p>
      <w:r>
        <w:t>(a) 描述涉嫌援助形式（贷款、补贴、税收优惠等）</w:t>
        <w:br/>
        <w:t>Describe the alleged aid and its form:</w:t>
        <w:br/>
        <w:br/>
        <w:t>(b) 援助目的（如已知）</w:t>
        <w:br/>
        <w:t>Purpose of the aid:</w:t>
        <w:br/>
        <w:br/>
        <w:t>(c) 援助金额（如已知）</w:t>
        <w:br/>
        <w:t>Amount of the aid:</w:t>
        <w:br/>
        <w:br/>
        <w:t>(d) 受益方及其主营业务</w:t>
        <w:br/>
        <w:t>Beneficiary and activities:</w:t>
        <w:br/>
        <w:br/>
        <w:t>(e) 援助授予时间</w:t>
        <w:br/>
        <w:t>When was the aid granted:</w:t>
        <w:br/>
        <w:br/>
        <w:t>(f) 通知情况 / Notification status:</w:t>
        <w:br/>
        <w:t>☐ 未向欧盟委员会通报</w:t>
        <w:br/>
        <w:t>☐ 已通报但未获批准即实施</w:t>
        <w:br/>
        <w:t>☐ 已批准但执行不符合条件</w:t>
        <w:br/>
        <w:t>☐ 适用豁免条例但执行不合规</w:t>
      </w:r>
    </w:p>
    <w:p>
      <w:pPr>
        <w:pStyle w:val="Heading2"/>
      </w:pPr>
      <w:r>
        <w:t>7. 投诉理由 / Grounds of complaint</w:t>
      </w:r>
    </w:p>
    <w:p>
      <w:r>
        <w:t>请说明以下方面：</w:t>
        <w:br/>
        <w:t>(a) 是否使用公共资源</w:t>
        <w:br/>
        <w:t>(b) 援助的选择性</w:t>
        <w:br/>
        <w:t>(c) 为企业带来的经济优势</w:t>
        <w:br/>
        <w:t>(d) 对竞争的扭曲或威胁</w:t>
        <w:br/>
        <w:t>(e) 对成员国间贸易的影响</w:t>
      </w:r>
    </w:p>
    <w:p>
      <w:pPr>
        <w:pStyle w:val="Heading2"/>
      </w:pPr>
      <w:r>
        <w:t>8. 援助的合规性 / Compatibility of the aid</w:t>
      </w:r>
    </w:p>
    <w:p>
      <w:r>
        <w:t>请说明为何该援助不符合欧盟内部市场规则。</w:t>
        <w:br/>
        <w:t>Explain why the aid is incompatible with the internal market.</w:t>
      </w:r>
    </w:p>
    <w:p>
      <w:pPr>
        <w:pStyle w:val="Heading2"/>
      </w:pPr>
      <w:r>
        <w:t>9. 其他欧盟法律违规及程序 / Other infringements and procedures</w:t>
      </w:r>
    </w:p>
    <w:p>
      <w:r>
        <w:t>是否涉及其他欧盟法律违规？</w:t>
        <w:br/>
        <w:t>Other EU law infringements:</w:t>
        <w:br/>
        <w:br/>
        <w:t>是否已向欧盟或其他机构投诉？* ☐ 是 ☐ 否</w:t>
        <w:br/>
        <w:t>是否已向国家机构或法院投诉？* ☐ 是 ☐ 否</w:t>
        <w:br/>
        <w:br/>
        <w:t>补充说明 / Additional information:</w:t>
      </w:r>
    </w:p>
    <w:p>
      <w:pPr>
        <w:pStyle w:val="Heading2"/>
      </w:pPr>
      <w:r>
        <w:t>10. 支持性文件 / Supporting documents</w:t>
      </w:r>
    </w:p>
    <w:p>
      <w:r>
        <w:t>请列出并附上所有支持性文件：</w:t>
        <w:br/>
        <w:t>- 合同、账目、新闻稿</w:t>
        <w:br/>
        <w:t>- 政策或法律文本</w:t>
        <w:br/>
        <w:t>- 证据材料</w:t>
        <w:br/>
        <w:t>- 先前通信记录</w:t>
      </w:r>
    </w:p>
    <w:p>
      <w:pPr>
        <w:pStyle w:val="Heading2"/>
      </w:pPr>
      <w:r>
        <w:t>11. 保密信息 / Confidential information</w:t>
      </w:r>
    </w:p>
    <w:p>
      <w:r>
        <w:t>是否包含保密信息？ ☐ 是 ☐ 否</w:t>
        <w:br/>
        <w:t>如是，请标明保密部分并提供非保密版本。</w:t>
        <w:br/>
        <w:br/>
        <w:t>声明：本人确认以上信息真实、善意提供。</w:t>
        <w:br/>
        <w:t>签名、日期 / Signature &amp; date: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